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Steinbüntli 4, 8888 Mels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536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17158618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4357647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