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Asbestschnüre /LAP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Asbestschnüre / LAP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Nachtspeicherofen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2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In Lampitzäckern 57, 8305 Dietlikon</w:t>
          </w:r>
        </w:p>
        <w:p>
          <w:pPr>
            <w:spacing w:before="0" w:after="0"/>
          </w:pPr>
          <w:r>
            <w:t>532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