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Wasenstrasse 29A, 8280 Kreuzlingen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524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793063201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3575268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