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Kellergeschoss</w:t>
            </w:r>
          </w:p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Rohrisolation</w:t>
            </w:r>
          </w:p>
          <w:p>
            <w:pPr>
              <w:spacing w:before="0" w:after="0"/>
            </w:pPr>
            <w:r>
              <w:t>Rohrummantelung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8676954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1936048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3924644" name="18e3756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9641150" name="18e3756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3589639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0997634" name="f86aaa00-a9b5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1689258" name="0084ca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374319" name="0084ca90-a9b6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8323728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7718095" name="52b597e0-a9b6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7252157" name="59f44c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4126196" name="59f44c90-a9b6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7851889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273405" name="333620a0-a9b7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4992856" name="38dcd03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7377122" name="38dcd030-a9b7-11f0-8eb9-d1fe6439aed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Klebstoffe Sockelleiste</w:t>
            </w:r>
          </w:p>
          <w:p>
            <w:pPr>
              <w:spacing w:before="0" w:after="0"/>
            </w:pPr>
            <w:r>
              <w:t>Plastikleiste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9241680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185419" name="8b426920-a9b7-11f0-8eb9-d1fe6439aed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7882603" name="92609d8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781961" name="92609d80-a9b7-11f0-8eb9-d1fe6439aed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1573266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325954" name="d35074a0-a9b7-11f0-8eb9-d1fe6439aed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9064371" name="dc4d7b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371697" name="dc4d7b20-a9b7-11f0-8eb9-d1fe6439aed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