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50512238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0195712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Daniel Müller</w:t>
            </w:r>
          </w:p>
          <w:p>
            <w:pPr>
              <w:spacing w:before="0" w:after="0" w:line="240" w:lineRule="auto"/>
            </w:pPr>
            <w:r>
              <w:rPr/>
              <w:t>Heuteilerweg 15</w:t>
            </w:r>
          </w:p>
          <w:p>
            <w:pPr>
              <w:spacing w:before="0" w:after="0" w:line="240" w:lineRule="auto"/>
            </w:pPr>
            <w:r>
              <w:rPr/>
              <w:t>7208 Malans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