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081406" name="36e8c73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6010663" name="36e8c730-a99d-11f0-aba0-bdfddf6d8b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23691140" name="420419d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9727652" name="420419d0-a99d-11f0-aba0-bdfddf6d8b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6024226" name="95674c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7644405" name="95674ca0-a99d-11f0-aba0-bdfddf6d8bc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11193104" name="9f12e2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5571884" name="9f12e2a0-a99d-11f0-aba0-bdfddf6d8bc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4932885" name="ef3876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4798394" name="ef3876a0-a99d-11f0-aba0-bdfddf6d8bc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303718" name="f7fe408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725030" name="f7fe4080-a99d-11f0-aba0-bdfddf6d8bc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Treppe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Teppichkleber</w:t>
            </w:r>
          </w:p>
          <w:p>
            <w:pPr>
              <w:spacing w:before="0" w:after="0"/>
            </w:pPr>
            <w:r>
              <w:t>Tritte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64542940" name="07ec5b7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1868913" name="07ec5b70-a99f-11f0-aba0-bdfddf6d8bc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32051643" name="0f38569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0386184" name="0f385690-a99f-11f0-aba0-bdfddf6d8bc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35222999" name="8f3932b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78261" name="8f3932b0-a99f-11f0-aba0-bdfddf6d8bcc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99205258" name="2a2f2680-a9a0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2695173" name="2a2f2680-a9a0-11f0-aba0-bdfddf6d8bcc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