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Kellergeschoss</w:t>
            </w:r>
          </w:p>
          <w:p>
            <w:pPr>
              <w:spacing w:before="0" w:after="0"/>
            </w:pPr>
            <w:r>
              <w:t>Keller</w:t>
            </w:r>
          </w:p>
          <w:p>
            <w:pPr>
              <w:spacing w:before="0" w:after="0"/>
            </w:pPr>
            <w:r>
              <w:t>Decke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Rohrisolation</w:t>
            </w:r>
          </w:p>
          <w:p>
            <w:pPr>
              <w:spacing w:before="0" w:after="0"/>
            </w:pPr>
            <w:r>
              <w:t>Rohrummantelung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99910901" name="04119040-a9b5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77415234" name="04119040-a9b5-11f0-8eb9-d1fe6439aed9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13026517" name="18e37560-a9b5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7037738" name="18e37560-a9b5-11f0-8eb9-d1fe6439aed9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WC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Fliesenkleber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81877027" name="f86aaa00-a9b5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29016824" name="f86aaa00-a9b5-11f0-8eb9-d1fe6439aed9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08315281" name="0084ca90-a9b6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38324371" name="0084ca90-a9b6-11f0-8eb9-d1fe6439aed9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WC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Fliesenkleber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67175748" name="52b597e0-a9b6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57293992" name="52b597e0-a9b6-11f0-8eb9-d1fe6439aed9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1200100" name="59f44c90-a9b6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45055787" name="59f44c90-a9b6-11f0-8eb9-d1fe6439aed9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Apotheke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(elastische) Bodenbeläge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30244249" name="333620a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1244974" name="333620a0-a9b7-11f0-8eb9-d1fe6439aed9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93065264" name="38dcd03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02738380" name="38dcd030-a9b7-11f0-8eb9-d1fe6439aed9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Apotheke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Klebstoffe Sockelleiste</w:t>
            </w:r>
          </w:p>
          <w:p>
            <w:pPr>
              <w:spacing w:before="0" w:after="0"/>
            </w:pPr>
            <w:r>
              <w:t>Plastikleiste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43792566" name="8b42692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58117988" name="8b426920-a9b7-11f0-8eb9-d1fe6439aed9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94706689" name="92609d8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42038014" name="92609d80-a9b7-11f0-8eb9-d1fe6439aed9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Apotheke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VM-6</w:t>
            </w:r>
          </w:p>
          <w:p>
            <w:pPr>
              <w:spacing w:before="0" w:after="0"/>
            </w:pPr>
            <w:r>
              <w:t>Putze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35092665" name="d35074a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2120303" name="d35074a0-a9b7-11f0-8eb9-d1fe6439aed9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78436498" name="dc4d7b2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26653011" name="dc4d7b20-a9b7-11f0-8eb9-d1fe6439aed9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540</w:t>
          </w:r>
        </w:p>
        <w:p>
          <w:pPr>
            <w:spacing w:before="0" w:after="0"/>
          </w:pPr>
          <w:r>
            <w:t>DN 540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footer.xml" Type="http://schemas.openxmlformats.org/officeDocument/2006/relationships/footer" Id="rId1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