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534</w:t>
          </w:r>
        </w:p>
        <w:p>
          <w:pPr>
            <w:spacing w:before="0" w:after="0"/>
          </w:pPr>
          <w:r>
            <w:t>DN 534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