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Dusche / Bad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94518629" name="36e8c73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8242569" name="36e8c730-a99d-11f0-aba0-bdfddf6d8bc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64981127" name="420419d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7947959" name="420419d0-a99d-11f0-aba0-bdfddf6d8bc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Dusche / Bad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43553800" name="95674c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5984981" name="95674ca0-a99d-11f0-aba0-bdfddf6d8bc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7787360" name="9f12e2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47966884" name="9f12e2a0-a99d-11f0-aba0-bdfddf6d8bc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Dusche / Bad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36934048" name="ef3876a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024134" name="ef3876a0-a99d-11f0-aba0-bdfddf6d8bcc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38488807" name="f7fe4080-a99d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6807624" name="f7fe4080-a99d-11f0-aba0-bdfddf6d8bcc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Treppe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Teppichkleber</w:t>
            </w:r>
          </w:p>
          <w:p>
            <w:pPr>
              <w:spacing w:before="0" w:after="0"/>
            </w:pPr>
            <w:r>
              <w:t>Tritte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84312905" name="07ec5b7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18295336" name="07ec5b70-a99f-11f0-aba0-bdfddf6d8bcc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9946758" name="0f38569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6193851" name="0f385690-a99f-11f0-aba0-bdfddf6d8bcc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Küche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7714113" name="8f3932b0-a99f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7849854" name="8f3932b0-a99f-11f0-aba0-bdfddf6d8bcc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90619212" name="2a2f2680-a9a0-11f0-aba0-bdfddf6d8bc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15766381" name="2a2f2680-a9a0-11f0-aba0-bdfddf6d8bcc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534</w:t>
          </w:r>
        </w:p>
        <w:p>
          <w:pPr>
            <w:spacing w:before="0" w:after="0"/>
          </w:pPr>
          <w:r>
            <w:t>DN 534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