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Kehlhofstrasse 5, 8266 Steckborn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537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83242037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0697268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