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Kehlhofstrasse 5, 8266 Steckborn</w:t>
          </w:r>
        </w:p>
        <w:p>
          <w:pPr>
            <w:spacing w:before="0" w:after="0"/>
          </w:pPr>
          <w:r>
            <w:t>537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