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Grütstrasse 74,8625 Gossau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517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12253710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12705312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