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Junkerngasse 3a, 5502 Hunzenschwil </w:t>
          </w:r>
        </w:p>
        <w:p>
          <w:pPr>
            <w:spacing w:before="0" w:after="0"/>
          </w:pPr>
          <w:r>
            <w:t>541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