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534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534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17826955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2996765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Daniel Müller</w:t>
            </w:r>
          </w:p>
          <w:p>
            <w:pPr>
              <w:spacing w:before="0" w:after="0" w:line="240" w:lineRule="auto"/>
            </w:pPr>
            <w:r>
              <w:rPr/>
              <w:t>Heuteilerweg 15</w:t>
            </w:r>
          </w:p>
          <w:p>
            <w:pPr>
              <w:spacing w:before="0" w:after="0" w:line="240" w:lineRule="auto"/>
            </w:pPr>
            <w:r>
              <w:rPr/>
              <w:t>7208 Malans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