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Dusche / Bad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29122130" name="36e8c73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2011400" name="36e8c730-a99d-11f0-aba0-bdfddf6d8bc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76745736" name="420419d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3672401" name="420419d0-a99d-11f0-aba0-bdfddf6d8bc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Dusche / Bad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01689406" name="95674c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1088961" name="95674ca0-a99d-11f0-aba0-bdfddf6d8bc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73993586" name="9f12e2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54560108" name="9f12e2a0-a99d-11f0-aba0-bdfddf6d8bc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Dusche / Bad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50645733" name="ef3876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5863298" name="ef3876a0-a99d-11f0-aba0-bdfddf6d8bc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30106993" name="f7fe408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2837704" name="f7fe4080-a99d-11f0-aba0-bdfddf6d8bcc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Treppe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Teppichkleber</w:t>
            </w:r>
          </w:p>
          <w:p>
            <w:pPr>
              <w:spacing w:before="0" w:after="0"/>
            </w:pPr>
            <w:r>
              <w:t>Tritte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45271141" name="07ec5b7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2570058" name="07ec5b70-a99f-11f0-aba0-bdfddf6d8bcc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30222480" name="0f38569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8865122" name="0f385690-a99f-11f0-aba0-bdfddf6d8bcc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Küche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22813911" name="8f3932b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7107176" name="8f3932b0-a99f-11f0-aba0-bdfddf6d8bcc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1772872" name="2a2f2680-a9a0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7258072" name="2a2f2680-a9a0-11f0-aba0-bdfddf6d8bcc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534</w:t>
          </w:r>
        </w:p>
        <w:p>
          <w:pPr>
            <w:spacing w:before="0" w:after="0"/>
          </w:pPr>
          <w:r>
            <w:t>DN 534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