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WHG. Glärnischstrasse 148, 8708 Männedorf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406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2152650" cy="2880000"/>
            <wp:effectExtent l="0" t="0" r="0" b="0"/>
            <wp:docPr id="418253036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683643977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