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528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528 Rodels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093994844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5750978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Gugelmann Kevin</w:t>
            </w:r>
          </w:p>
          <w:p>
            <w:pPr>
              <w:spacing w:before="0" w:after="0" w:line="240" w:lineRule="auto"/>
            </w:pPr>
            <w:r>
              <w:rPr/>
              <w:t>Curscheglias 8</w:t>
            </w:r>
          </w:p>
          <w:p>
            <w:pPr>
              <w:spacing w:before="0" w:after="0" w:line="240" w:lineRule="auto"/>
            </w:pPr>
            <w:r>
              <w:rPr/>
              <w:t> Rodels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