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Bodenplatte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670481759" name="af4a74c0-a4df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05715304" name="af4a74c0-a4df-11f0-a6f9-9d6aeee5b2e6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66042947" name="b73dac60-a4df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91775029" name="b73dac60-a4df-11f0-a6f9-9d6aeee5b2e6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Erdgeschoss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6860038" name="16aafea0-a4e0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66194445" name="16aafea0-a4e0-11f0-a6f9-9d6aeee5b2e6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13235791" name="1c0bcb90-a4e0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43666013" name="1c0bcb90-a4e0-11f0-a6f9-9d6aeee5b2e6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</w:t>
            </w:r>
          </w:p>
          <w:p>
            <w:pPr>
              <w:spacing w:before="0" w:after="0"/>
            </w:pPr>
            <w:r>
              <w:t>Erdgeschoss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79563972" name="7b82bac0-a4e0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12640712" name="7b82bac0-a4e0-11f0-a6f9-9d6aeee5b2e6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87042504" name="81d00a90-a4e0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55110082" name="81d00a90-a4e0-11f0-a6f9-9d6aeee5b2e6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Zimmer</w:t>
            </w:r>
          </w:p>
          <w:p>
            <w:pPr>
              <w:spacing w:before="0" w:after="0"/>
            </w:pPr>
            <w:r>
              <w:t>Obergeschoss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Parkett Kleber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03700076" name="4ddeb31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54919239" name="4ddeb310-a4e2-11f0-a6f9-9d6aeee5b2e6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93095058" name="5895296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23820406" name="58952960-a4e2-11f0-a6f9-9d6aeee5b2e6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</w:t>
            </w:r>
          </w:p>
          <w:p>
            <w:pPr>
              <w:spacing w:before="0" w:after="0"/>
            </w:pPr>
            <w:r>
              <w:t>Obergeschodd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Bodenplatte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61007947" name="a8a9a66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30538673" name="a8a9a660-a4e2-11f0-a6f9-9d6aeee5b2e6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56014" name="aec07ce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57347399" name="aec07ce0-a4e2-11f0-a6f9-9d6aeee5b2e6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MaP-6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</w:t>
            </w:r>
          </w:p>
          <w:p>
            <w:pPr>
              <w:spacing w:before="0" w:after="0"/>
            </w:pPr>
            <w:r>
              <w:t>Obergeschoss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Bodenplatte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93208949" name="dddf79e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68233871" name="dddf79e0-a4e2-11f0-a6f9-9d6aeee5b2e6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97495513" name="e8ea03a0-a4e2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2946229" name="e8ea03a0-a4e2-11f0-a6f9-9d6aeee5b2e6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MaP-7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</w:t>
            </w:r>
          </w:p>
          <w:p>
            <w:pPr>
              <w:spacing w:before="0" w:after="0"/>
            </w:pPr>
            <w:r>
              <w:t>Obergeschoss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8415162" name="1eb2ef6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77963607" name="1eb2ef60-a4e3-11f0-a6f9-9d6aeee5b2e6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04420178" name="24d2034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63772557" name="24d20340-a4e3-11f0-a6f9-9d6aeee5b2e6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MaP-8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</w:t>
            </w:r>
          </w:p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Bodenplatte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25020344" name="41ceaac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644311" name="41ceaac0-a4e3-11f0-a6f9-9d6aeee5b2e6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35355321" name="499701d0-a4e3-11f0-a6f9-9d6aeee5b2e6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0992422" name="499701d0-a4e3-11f0-a6f9-9d6aeee5b2e6.jp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2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528</w:t>
          </w:r>
        </w:p>
        <w:p>
          <w:pPr>
            <w:spacing w:before="0" w:after="0"/>
          </w:pPr>
          <w:r>
            <w:t>DN 528 Rodels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footer.xml" Type="http://schemas.openxmlformats.org/officeDocument/2006/relationships/footer" Id="rId2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