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Parkett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Balkonbrüstung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8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6.40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Bahnhofstrasse 57, 8590 Romanshorn</w:t>
          </w:r>
        </w:p>
        <w:p>
          <w:pPr>
            <w:spacing w:before="0" w:after="0"/>
          </w:pPr>
          <w:r>
            <w:t>526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