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r="http://schemas.openxmlformats.org/officeDocument/2006/relationships" xmlns:w="http://schemas.openxmlformats.org/wordprocessingml/2006/main" xmlns:m="http://schemas.openxmlformats.org/officeDocument/2006/math" xmlns:w14="http://schemas.microsoft.com/office/word/2010/wordml" xmlns:w15="http://schemas.microsoft.com/office/word/2012/wordml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MFH. Bahnhofstrasse 57, 8590 Romanshorn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526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1829598863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054349514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w14="http://schemas.microsoft.com/office/word/2010/wordml" xmlns:w15="http://schemas.microsoft.com/office/word/2012/wordml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r="http://schemas.openxmlformats.org/officeDocument/2006/relationships" xmlns:w="http://schemas.openxmlformats.org/wordprocessingml/2006/main" xmlns:m="http://schemas.openxmlformats.org/officeDocument/2006/math" xmlns:w14="http://schemas.microsoft.com/office/word/2010/wordml" xmlns:w15="http://schemas.microsoft.com/office/word/2012/wordml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