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Promenadenstrasse 49, 9400 Rorschach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531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89764688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755544085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