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Cushio Vinyl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3097231" name="d674e840-a5a8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9327695" name="d674e840-a5a8-11f0-be77-07817a340ded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1250041" name="f14f9a20-a5a8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4927210" name="f14f9a20-a5a8-11f0-be77-07817a340de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4245153" name="db6b171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6027006" name="db6b1710-a5a9-11f0-be77-07817a340ded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35865451" name="e08d064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4276482" name="e08d0640-a5a9-11f0-be77-07817a340de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0410695" name="f17ea3f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4825778" name="f17ea3f0-a5a9-11f0-be77-07817a340ded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9347132" name="f71db260-a5a9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3712934" name="f71db260-a5a9-11f0-be77-07817a340ded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5931164" name="0381b1a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7635717" name="0381b1a0-a5aa-11f0-be77-07817a340de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216353" name="080e3ea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49094" name="080e3ea0-a5aa-11f0-be77-07817a340ded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5884992" name="156cf19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230594" name="156cf190-a5aa-11f0-be77-07817a340de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0199722" name="19e49700-a5aa-11f0-be77-07817a340d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9804530" name="19e49700-a5aa-11f0-be77-07817a340ded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Promenadenstrasse 49, 9400 Rorschach</w:t>
          </w:r>
        </w:p>
        <w:p>
          <w:pPr>
            <w:spacing w:before="0" w:after="0"/>
          </w:pPr>
          <w:r>
            <w:t>531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