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518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518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49432236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9175751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Bruno Berni</w:t>
            </w:r>
          </w:p>
          <w:p>
            <w:pPr>
              <w:spacing w:before="0" w:after="0" w:line="240" w:lineRule="auto"/>
            </w:pPr>
            <w:r>
              <w:rPr/>
              <w:t>im Boden 512</w:t>
            </w:r>
          </w:p>
          <w:p>
            <w:pPr>
              <w:spacing w:before="0" w:after="0" w:line="240" w:lineRule="auto"/>
            </w:pPr>
            <w:r>
              <w:rPr/>
              <w:t>7132 Vald</w:t>
            </w:r>
          </w:p>
          <w:p>
            <w:pPr>
              <w:spacing w:before="0" w:after="0" w:line="240" w:lineRule="auto"/>
            </w:pPr>
            <w:r>
              <w:rPr/>
              <w:t>CH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