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Wasenstrasse 29A, 8280 Kreuzlingen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3121050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4220767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