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14="http://schemas.microsoft.com/office/word/2010/wordml"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Wasenstrasse 29A, 8280 Kreuzlingen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524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631908085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576320482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14="http://schemas.microsoft.com/office/word/2010/wordml"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14="http://schemas.microsoft.com/office/word/2010/wordml"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