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528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528 Rodels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204643247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03477271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Gugelmann Kevin</w:t>
            </w:r>
          </w:p>
          <w:p>
            <w:pPr>
              <w:spacing w:before="0" w:after="0" w:line="240" w:lineRule="auto"/>
            </w:pPr>
            <w:r>
              <w:rPr/>
              <w:t>Curscheglias 8</w:t>
            </w:r>
          </w:p>
          <w:p>
            <w:pPr>
              <w:spacing w:before="0" w:after="0" w:line="240" w:lineRule="auto"/>
            </w:pPr>
            <w:r>
              <w:rPr/>
              <w:t> Rodels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