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43386155" name="af4a74c0-a4df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1055135" name="af4a74c0-a4df-11f0-a6f9-9d6aeee5b2e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2533281" name="b73dac60-a4df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7598624" name="b73dac60-a4df-11f0-a6f9-9d6aeee5b2e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72278447" name="16aafea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0311479" name="16aafea0-a4e0-11f0-a6f9-9d6aeee5b2e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76014816" name="1c0bcb9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7918509" name="1c0bcb90-a4e0-11f0-a6f9-9d6aeee5b2e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Erdgeschoss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52217273" name="7b82bac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0243426" name="7b82bac0-a4e0-11f0-a6f9-9d6aeee5b2e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88328560" name="81d00a9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4567667" name="81d00a90-a4e0-11f0-a6f9-9d6aeee5b2e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Zimmer</w:t>
            </w:r>
          </w:p>
          <w:p>
            <w:pPr>
              <w:spacing w:before="0" w:after="0"/>
            </w:pPr>
            <w:r>
              <w:t>Obergeschoss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Parkett Kleber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15748353" name="4ddeb31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78168" name="4ddeb310-a4e2-11f0-a6f9-9d6aeee5b2e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1936724" name="5895296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6117494" name="58952960-a4e2-11f0-a6f9-9d6aeee5b2e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Obergeschodd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76917073" name="a8a9a66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9443292" name="a8a9a660-a4e2-11f0-a6f9-9d6aeee5b2e6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8949712" name="aec07ce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4539605" name="aec07ce0-a4e2-11f0-a6f9-9d6aeee5b2e6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Obergeschoss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64474229" name="dddf79e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7397129" name="dddf79e0-a4e2-11f0-a6f9-9d6aeee5b2e6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51621044" name="e8ea03a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6917220" name="e8ea03a0-a4e2-11f0-a6f9-9d6aeee5b2e6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Obergeschoss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72915023" name="1eb2ef6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8093363" name="1eb2ef60-a4e3-11f0-a6f9-9d6aeee5b2e6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10589113" name="24d2034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3685736" name="24d20340-a4e3-11f0-a6f9-9d6aeee5b2e6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MaP-8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02239239" name="41ceaac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3881245" name="41ceaac0-a4e3-11f0-a6f9-9d6aeee5b2e6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84114180" name="499701d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1416558" name="499701d0-a4e3-11f0-a6f9-9d6aeee5b2e6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528</w:t>
          </w:r>
        </w:p>
        <w:p>
          <w:pPr>
            <w:spacing w:before="0" w:after="0"/>
          </w:pPr>
          <w:r>
            <w:t>DN 528 Rodels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