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Kernstrasse 4, 8180 Bülach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529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3829050" cy="2880000"/>
            <wp:effectExtent l="0" t="0" r="0" b="0"/>
            <wp:docPr id="37902828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34474180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