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Kernstrasse 4, 8180 Bülach</w:t>
          </w:r>
        </w:p>
        <w:p>
          <w:pPr>
            <w:spacing w:before="0" w:after="0"/>
          </w:pPr>
          <w:r>
            <w:t>529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