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Dusche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5601382" name="80091a9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46318053" name="80091a90-a44e-11f0-ba4b-8f279ed97748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14547132" name="86219ec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5942684" name="86219ec0-a44e-11f0-ba4b-8f279ed97748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80576753" name="95932c2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10247709" name="95932c20-a44e-11f0-ba4b-8f279ed97748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06111929" name="9ac23ab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94452449" name="9ac23ab0-a44e-11f0-ba4b-8f279ed97748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(elastische) Bodenbeläge</w:t>
            </w:r>
          </w:p>
          <w:p>
            <w:pPr>
              <w:spacing w:before="0" w:after="0"/>
            </w:pPr>
            <w:r>
              <w:t>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751206849" name="bd69b07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390990" name="bd69b070-a44e-11f0-ba4b-8f279ed97748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05388102" name="c2f31400-a44e-11f0-ba4b-8f279ed97748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7886484" name="c2f31400-a44e-11f0-ba4b-8f279ed97748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Kernstrasse 4, 8180 Bülach</w:t>
          </w:r>
        </w:p>
        <w:p>
          <w:pPr>
            <w:spacing w:before="0" w:after="0"/>
          </w:pPr>
          <w:r>
            <w:t>529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