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Scheideggstrasse 70, 8002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5373389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70837434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