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Büro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3819205" name="660b7ff0-a356-11f0-8ba9-73c54b05da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4558480" name="660b7ff0-a356-11f0-8ba9-73c54b05da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6394075" name="70934520-a356-11f0-8ba9-73c54b05da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4454689" name="70934520-a356-11f0-8ba9-73c54b05da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Büro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0257199" name="8d55c9d0-a356-11f0-8ba9-73c54b05da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3270798" name="8d55c9d0-a356-11f0-8ba9-73c54b05da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94571398" name="91998e00-a356-11f0-8ba9-73c54b05da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2743809" name="91998e00-a356-11f0-8ba9-73c54b05da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Scheideggstrasse 70, 8002 Zürich</w:t>
          </w:r>
        </w:p>
        <w:p>
          <w:pPr>
            <w:spacing w:before="0" w:after="0"/>
          </w:pPr>
          <w:r>
            <w:t>525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