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Lenzstrasse 10, 8340 Hinwil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515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23889852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9870046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