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Ebnet 9, 8733 Eschenbach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507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755652864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855471006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