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>EG- 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 klein </w:t>
            </w:r>
          </w:p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32384738" name="9c13ee6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5199653" name="9c13ee60-9d03-11f0-9a16-097513ca11f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21373224" name="9f70d50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2202342" name="9f70d500-9d03-11f0-9a16-097513ca11f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>EG- 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 gross </w:t>
            </w:r>
          </w:p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83639829" name="b0b2b59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2455239" name="b0b2b590-9d03-11f0-9a16-097513ca11f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06148999" name="b3866f0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9089058" name="b3866f00-9d03-11f0-9a16-097513ca11f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95010104" name="044cd6e0-9d04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9823214" name="044cd6e0-9d04-11f0-9a16-097513ca11f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5653914" name="08cd2ee0-9d04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5132898" name="08cd2ee0-9d04-11f0-9a16-097513ca11f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Ebnet 9, 8733 Eschenbach</w:t>
          </w:r>
        </w:p>
        <w:p>
          <w:pPr>
            <w:spacing w:before="0" w:after="0"/>
          </w:pPr>
          <w:r>
            <w:t>507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