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 Cushion Vinyl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Grütstrasse 74,8625 Gossau</w:t>
          </w:r>
        </w:p>
        <w:p>
          <w:pPr>
            <w:spacing w:before="0" w:after="0"/>
          </w:pPr>
          <w:r>
            <w:t>517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