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Grütstrasse 74,8625 Gossau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517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21701292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656959498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