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Frohe Aussicht 1, 8730 Uznach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511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084227560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836995162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