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Frohe Aussicht 1, 8730 Uznach</w:t>
          </w:r>
        </w:p>
        <w:p>
          <w:pPr>
            <w:spacing w:before="0" w:after="0"/>
          </w:pPr>
          <w:r>
            <w:t>511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