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Unterzelgstrasse 36 Unterzelgstrasse 36, 5612 Villmergen,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9139053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9816155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