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Unterzelgstrasse 36 Unterzelgstrasse 36, 5612 Villmergen,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59197418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92324088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