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63, 8231 Hemmental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501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4546640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2420138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