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Luzernerstrasse 43,45, 6025 Neudorf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483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371118330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8938682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