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Luzernerstrasse 43,45, 6025 Neudorf</w:t>
          </w:r>
        </w:p>
        <w:p>
          <w:pPr>
            <w:spacing w:before="0" w:after="0"/>
          </w:pPr>
          <w:r>
            <w:t>483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