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Purasca 44, 6989 Purasca</w:t>
          </w:r>
        </w:p>
        <w:p>
          <w:pPr>
            <w:spacing w:before="0" w:after="0"/>
          </w:pPr>
          <w:r>
            <w:t>484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