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FA. Alter Badiweg 1, 5034 Suhr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7033220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2591461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