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518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518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53257736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2691154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Bruno Berni</w:t>
            </w:r>
          </w:p>
          <w:p>
            <w:pPr>
              <w:spacing w:before="0" w:after="0" w:line="240" w:lineRule="auto"/>
            </w:pPr>
            <w:r>
              <w:rPr/>
              <w:t>im Boden 512</w:t>
            </w:r>
          </w:p>
          <w:p>
            <w:pPr>
              <w:spacing w:before="0" w:after="0" w:line="240" w:lineRule="auto"/>
            </w:pPr>
            <w:r>
              <w:rPr/>
              <w:t>7132 Vald</w:t>
            </w:r>
          </w:p>
          <w:p>
            <w:pPr>
              <w:spacing w:before="0" w:after="0" w:line="240" w:lineRule="auto"/>
            </w:pPr>
            <w:r>
              <w:rPr/>
              <w:t>CH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