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Lenzstrasse 10, 8340 Hinwil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6769757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2103739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