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Lenzstrasse 10, 8340 Hinwil</w:t>
          </w:r>
        </w:p>
        <w:p>
          <w:pPr>
            <w:spacing w:before="0" w:after="0"/>
          </w:pPr>
          <w:r>
            <w:t>515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