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Ebnet 9, 8733 Eschenbach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507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595525952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92881766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